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BC95-JTT-HN-hY-short period</w:t>
      </w:r>
    </w:p>
    <w:p>
      <w:pPr>
        <w:pStyle w:val="Subtitle"/>
      </w:pPr>
      <w:r>
        <w:t/>
      </w:r>
      <w:r>
        <w:t xml:space="preserve"/>
      </w:r>
      <w:r>
        <w:t xml:space="preserve">SFACD BC95-JTT-HN-hY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.5830387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.4617392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.7258771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.7369856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.5795929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.8897157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.8688499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.7106347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.9893132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.799172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.6277262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.9605494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.7879173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.6110108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.9622922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.7106316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.5470719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.895099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.7639762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.5949893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.9256898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.7659636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.6105269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.9260929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.9232637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.7823258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.9971529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.8844757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.7192976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.9936278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.8193656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.6461726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.975604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.888937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.7373062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.9925944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.9252805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.7917596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.9970116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.8044506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.6477041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.9408169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.8044506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.6477041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.9408169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.7103592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.5799462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.8390903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.9778734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.9228907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.9994004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.8575903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.7574256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.9369828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.4723313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.4484044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.4077526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.4321924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.6863946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.6456906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.5737976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.5997489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.6332888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.683549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.6641448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.7491696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.5830387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.5576267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.6867734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.62783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.5464482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.6070735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.67676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.7700359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.8023993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.8632774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.8866446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.9213119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.8976462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.7369856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.823537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.8147964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.8374809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.8414997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.8607455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.9077487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.8752994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.8919463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.9225314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.9147013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.8957106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.8688499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.7213274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.8061205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.7208854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.7273062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.706647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.7836927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.8228467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.8132958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.8783513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.8674517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.8721606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.8699791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.799172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.7434553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.7070238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.751583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.7207202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.7865077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.802798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.7967058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.8298981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.8501455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.840502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.8317524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.7939161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.7879173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.5842335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.695329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.6891164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.6375534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.6591094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.725518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.7320096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.7205153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.6904849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.8245412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.8199442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.7492244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.7106316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.5397433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.5995498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.6572081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.7330648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.8470519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.8631045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.8468581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.7866742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.8079878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.8228272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.8520073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.8116378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.7639762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.6868553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.7056321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.7358992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.7353379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.7056749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.6856732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.7372506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.7407549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.8225082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.8777883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.8928883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.8653008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.7659636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.9194825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.9050238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.9218892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.9095348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.9379903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.9263405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.923199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.9278692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.9361715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.9351335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.9308259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.9057039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.9232637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.8928092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.8748711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.8768675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.8619442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.9175026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.8780689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.8872281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.8800061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.9147494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.9100267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.8911891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.8284459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.8844757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.8435225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.8154595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.801368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.7639624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.7206734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.8049855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.8527233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.8486949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.8384919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.8303354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.8442447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.8679259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.8193656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.810144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.9186097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.9143654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.9508705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.9385698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.8517216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.8675405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.9015785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.881409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.8635138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.8694523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.8994693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.888937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.88531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.9203955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.9146345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.9270596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.8867526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.9029389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.9490819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.9495116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.9437338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.9444095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.9402855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.9392529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.9252805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.7292598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.763338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.7564766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.752575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.7878036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.8006183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.8205405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.8212497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.8425035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.8622503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.8649929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.8517987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.8044506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.7292598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.763338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.7564766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.752575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.7878036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.8006183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.8205405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.8212497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.8425035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.8622503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.8649929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.8517987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.8044506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.7873713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.7977158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.7683251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.7702125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.7403936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.7223386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.6994434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.6807522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.64701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.6578795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.6378452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.6150236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.7103592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.9795809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.9785403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.9769139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.9767744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.9770519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.9760928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.9764097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.9765625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.9776667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.9796941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.9801188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.9790745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.9778734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.9795809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.8658705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.8755819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.8648989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.8647872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.8625511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.859809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.8569961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.8518504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.8468338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.8546297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.8484775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.7112135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.8575903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BC95-JTT-HN-hY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BC95-JTT-HN-hY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.591651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.4790644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.7222621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.7001597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.5728442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.8301292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.8676384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.7223093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.9857473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.8010368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.6551353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.7476629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.605887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.9068614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.7692306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.6261026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.9214301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.7773443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.6361437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.9137705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.7401355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.6028572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.8858662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.9241192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.796371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.9967715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.8975479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.7571823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.9933253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.7756411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.6298562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.933506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.8909063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.7534564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.9906354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.9040213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.7706059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.9932925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.7990073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.6621397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.9244707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.7990073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.6621397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.9244707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.7535679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.62017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.8845135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.9889464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.9516804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1.000069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.8751529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.6571615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.912592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.480846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.4573485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.4178312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.4426955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.6916467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.6512976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.5826764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.607221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.6398837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.6894835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.6711825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.7676996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.591651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.5235781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.6437851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.5867832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.5091316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.5634827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.6263357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.7155815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.7492599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.8274441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.8620006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.9158674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.8786665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.7001597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.818507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.8353437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.8077345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.8319343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.8336458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.8565986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.9111606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.8755969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.894839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.9276423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.9194241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.8992333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.8676384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.7282314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.815133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.7192315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.7226949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.6997297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.7890614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.8279712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.8131145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.8852093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.8697532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.8735909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.8687211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.8010368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.7103076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.671903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.7143919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.6805068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.7459312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.7609072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.7505996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.7881826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.8144657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.7994021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.792638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.7427187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.7476629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.6464811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.7631876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.6968898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.7168468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.7865947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.7903154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.7772671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.7447881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.8795201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.8738435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.8018529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.7692306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.5373541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.5968052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.6681811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.7449042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.868128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.8844571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.8652893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.8000949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.8229622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.8389763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.8723955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.8285839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.7773443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.6547505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.6730058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.7025198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.7031022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.6760481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.6587771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.7094203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.7138364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.7971229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.8619321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.8816304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.8494803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.7401355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.9208271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.901378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.924246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.9078119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.9429241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.9280296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.9237908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.929576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.9407927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.9390559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.9328191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.8981789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.9241192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.9098169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.8905587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.8927335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.8764548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.9351608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.891764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.9001939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.8906608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.9286478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.923524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.9024512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.8286077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.8975479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.8014132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.7668343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.7521158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.7115601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.670311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.7562084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.8157795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.8099054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.7965688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.7864982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.8042217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.8362768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.7756411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.8030819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.9236952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.9195167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.9573835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.9451081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.8497981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.8682147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.906064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.8834438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.8628408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.9027885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.8909063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.8368977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.8947799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.8855416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.9067912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.8398814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.8679782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.9434833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.9438818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.935008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.9361457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.9297122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.9281546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.9040213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.7209302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.7564429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.749539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.7455278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.7791419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.7929083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.815729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.8157432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.8393212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.8597519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.8645167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.8485356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.7990073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.7209302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.7564429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.749539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.7455278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.7791419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.7929083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.815729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.8157432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.8393212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.8597519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.8645167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.8485356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.7990073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.8194535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.8355386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.807903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.810311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.7824417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.767135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.7467779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.7289901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.6957337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.7054397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.6829116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.6601787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.7535679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.9893097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.9890565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.9886692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.988608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.9887117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.9885138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.9885998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.9886552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.9889084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.9894537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.9895671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.989303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.9889464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.9893097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.8790877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.891482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.8813182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.8797072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.8779142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.8764632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.8710462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.8659717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.8734029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.8672758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.7366987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.8751529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